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1109630" name="43c1d5e0-be16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1205434" name="43c1d5e0-be16-11f0-81fe-a7c131de9cb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4214461" name="4685b0d0-be16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1842555" name="4685b0d0-be16-11f0-81fe-a7c131de9cb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6036370" name="b811f5d0-be19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2312819" name="b811f5d0-be19-11f0-81fe-a7c131de9cb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4151014" name="bfa6b9c0-be19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2773264" name="bfa6b9c0-be19-11f0-81fe-a7c131de9cb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VM-26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94609768" name="9926965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7247559" name="99269650-be1c-11f0-81fe-a7c131de9cb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0779964" name="9c8eeea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7192401" name="9c8eeea0-be1c-11f0-81fe-a7c131de9cb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OG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0075459" name="b263c4d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7222335" name="b263c4d0-be1c-11f0-81fe-a7c131de9cb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56495043" name="b5b20570-be1c-11f0-81fe-a7c131de9cb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553738" name="b5b20570-be1c-11f0-81fe-a7c131de9cb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Niederweg 54, 8907 Wettswil am Albis</w:t>
          </w:r>
        </w:p>
        <w:p>
          <w:pPr>
            <w:spacing w:before="0" w:after="0"/>
          </w:pPr>
          <w:r>
            <w:t>571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